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Schule, Alte Landstrasse 6b, 9450 Altstätten</w:t>
          </w:r>
        </w:p>
        <w:p>
          <w:pPr>
            <w:spacing w:before="0" w:after="0"/>
          </w:pPr>
          <w:r>
            <w:t>611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